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709930" w14:textId="4808B614" w:rsidR="00BA7F6B" w:rsidRDefault="004D32B5" w:rsidP="007219F1">
      <w:pPr>
        <w:pStyle w:val="Heading1"/>
        <w:rPr>
          <w:sz w:val="44"/>
        </w:rPr>
      </w:pPr>
      <w:bookmarkStart w:id="0" w:name="_Toc438649428"/>
      <w:r w:rsidRPr="004D3F02">
        <w:rPr>
          <w:noProof/>
          <w:lang w:val="en-AU" w:eastAsia="en-AU"/>
        </w:rPr>
        <w:drawing>
          <wp:anchor distT="0" distB="0" distL="114300" distR="114300" simplePos="0" relativeHeight="251659264" behindDoc="1" locked="0" layoutInCell="1" allowOverlap="1" wp14:anchorId="1BF4342A" wp14:editId="1BF4342B">
            <wp:simplePos x="0" y="0"/>
            <wp:positionH relativeFrom="page">
              <wp:posOffset>331470</wp:posOffset>
            </wp:positionH>
            <wp:positionV relativeFrom="page">
              <wp:posOffset>360045</wp:posOffset>
            </wp:positionV>
            <wp:extent cx="6839585" cy="8999855"/>
            <wp:effectExtent l="0" t="0" r="0" b="0"/>
            <wp:wrapNone/>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heading panel purple.png"/>
                    <pic:cNvPicPr/>
                  </pic:nvPicPr>
                  <pic:blipFill>
                    <a:blip r:embed="rId11">
                      <a:extLst>
                        <a:ext uri="{28A0092B-C50C-407E-A947-70E740481C1C}">
                          <a14:useLocalDpi xmlns:a14="http://schemas.microsoft.com/office/drawing/2010/main" val="0"/>
                        </a:ext>
                      </a:extLst>
                    </a:blip>
                    <a:stretch>
                      <a:fillRect/>
                    </a:stretch>
                  </pic:blipFill>
                  <pic:spPr>
                    <a:xfrm>
                      <a:off x="0" y="0"/>
                      <a:ext cx="6839585" cy="8999855"/>
                    </a:xfrm>
                    <a:prstGeom prst="rect">
                      <a:avLst/>
                    </a:prstGeom>
                  </pic:spPr>
                </pic:pic>
              </a:graphicData>
            </a:graphic>
            <wp14:sizeRelH relativeFrom="margin">
              <wp14:pctWidth>0</wp14:pctWidth>
            </wp14:sizeRelH>
            <wp14:sizeRelV relativeFrom="margin">
              <wp14:pctHeight>0</wp14:pctHeight>
            </wp14:sizeRelV>
          </wp:anchor>
        </w:drawing>
      </w:r>
      <w:r w:rsidR="00BA7F6B">
        <w:rPr>
          <w:noProof/>
          <w:lang w:val="en-AU" w:eastAsia="en-AU"/>
        </w:rPr>
        <w:t>Starting my NDIS plan with</w:t>
      </w:r>
      <w:r w:rsidR="00BA7F6B" w:rsidRPr="00BA7F6B">
        <w:rPr>
          <w:noProof/>
          <w:lang w:val="en-AU" w:eastAsia="en-AU"/>
        </w:rPr>
        <w:t xml:space="preserve"> a Support Coordinator</w:t>
      </w:r>
      <w:r w:rsidR="002A1BA7" w:rsidRPr="007219F1">
        <w:rPr>
          <w:sz w:val="44"/>
        </w:rPr>
        <w:t xml:space="preserve"> </w:t>
      </w:r>
    </w:p>
    <w:p w14:paraId="1BF433F0" w14:textId="3AB18E25" w:rsidR="007219F1" w:rsidRDefault="002A1BA7" w:rsidP="007219F1">
      <w:pPr>
        <w:pStyle w:val="Heading1"/>
        <w:rPr>
          <w:sz w:val="44"/>
        </w:rPr>
      </w:pPr>
      <w:r>
        <w:rPr>
          <w:sz w:val="44"/>
        </w:rPr>
        <w:t>November</w:t>
      </w:r>
      <w:r w:rsidR="007219F1" w:rsidRPr="007219F1">
        <w:rPr>
          <w:sz w:val="44"/>
        </w:rPr>
        <w:t xml:space="preserve"> 201</w:t>
      </w:r>
      <w:bookmarkEnd w:id="0"/>
      <w:r>
        <w:rPr>
          <w:sz w:val="44"/>
        </w:rPr>
        <w:t>6</w:t>
      </w:r>
    </w:p>
    <w:p w14:paraId="2E8EC42C" w14:textId="77777777" w:rsidR="00BA7F6B" w:rsidRDefault="007219F1" w:rsidP="00BA7F6B">
      <w:r>
        <w:br w:type="page"/>
      </w:r>
      <w:r w:rsidR="00BA7F6B">
        <w:lastRenderedPageBreak/>
        <w:t xml:space="preserve">When your NDIS plan is approved, you will work with a Support Coordinator who will help you put it in to action. This is called plan implementation and helps you connect with the supports in your NDIS plan, maintain them and help you to achieve your goals. </w:t>
      </w:r>
    </w:p>
    <w:p w14:paraId="36088754" w14:textId="77777777" w:rsidR="00BA7F6B" w:rsidRDefault="00BA7F6B" w:rsidP="00BA7F6B">
      <w:pPr>
        <w:pStyle w:val="Heading2"/>
        <w:numPr>
          <w:ilvl w:val="0"/>
          <w:numId w:val="0"/>
        </w:numPr>
      </w:pPr>
      <w:r>
        <w:t>What happens?</w:t>
      </w:r>
    </w:p>
    <w:p w14:paraId="003C75F7" w14:textId="5C53EC12" w:rsidR="00BA7F6B" w:rsidRDefault="00BA7F6B" w:rsidP="00BA7F6B">
      <w:r>
        <w:t>You will be notified that your plan has been approved.</w:t>
      </w:r>
    </w:p>
    <w:p w14:paraId="2A862D0B" w14:textId="2C34DE1B" w:rsidR="00BA7F6B" w:rsidRDefault="00BA7F6B" w:rsidP="00BA7F6B">
      <w:r>
        <w:t>You will be contacted by a Su</w:t>
      </w:r>
      <w:r>
        <w:t xml:space="preserve">pport Coordinator to talk about </w:t>
      </w:r>
      <w:r>
        <w:t xml:space="preserve">what help you need to implement your plan and manage your supports.  </w:t>
      </w:r>
    </w:p>
    <w:p w14:paraId="787ACE32" w14:textId="38687A2C" w:rsidR="00BA7F6B" w:rsidRDefault="00BA7F6B" w:rsidP="00BA7F6B">
      <w:r>
        <w:t xml:space="preserve">You will have a plan handover meeting. This may be in person or over the phone depending on your preference and level of support you need to implement your plan. </w:t>
      </w:r>
    </w:p>
    <w:p w14:paraId="1A453C2B" w14:textId="1B23BB82" w:rsidR="00BA7F6B" w:rsidRDefault="00BA7F6B" w:rsidP="00BA7F6B">
      <w:r>
        <w:t>The Support Coordinator will help you understand your plan and help you choose and connect with service providers.</w:t>
      </w:r>
    </w:p>
    <w:p w14:paraId="6D21F597" w14:textId="44DD35AE" w:rsidR="00BA7F6B" w:rsidRDefault="00BA7F6B" w:rsidP="00BA7F6B">
      <w:r>
        <w:t>The Support Coordinator will help you explore and link with community and mainstream services and help coordinate these as required.</w:t>
      </w:r>
    </w:p>
    <w:p w14:paraId="4AD795FE" w14:textId="75612AAD" w:rsidR="00BA7F6B" w:rsidRDefault="00BA7F6B" w:rsidP="00BA7F6B">
      <w:r>
        <w:t>The Support Coordinator will talk with you and your family about any other options to be considered as the year progresses and will help with developing goals for your next plan.</w:t>
      </w:r>
    </w:p>
    <w:p w14:paraId="1BF433F1" w14:textId="2BAF2037" w:rsidR="007219F1" w:rsidRDefault="00BA7F6B" w:rsidP="00BA7F6B">
      <w:r>
        <w:t>The Support Coordinator is your NDIS contact person to discuss any questions about your plan.</w:t>
      </w:r>
      <w:r w:rsidR="002A1BA7">
        <w:t xml:space="preserve"> </w:t>
      </w:r>
    </w:p>
    <w:p w14:paraId="158CD7C2" w14:textId="77777777" w:rsidR="00BA7F6B" w:rsidRDefault="00BA7F6B" w:rsidP="00BA7F6B">
      <w:pPr>
        <w:pStyle w:val="Heading2"/>
        <w:numPr>
          <w:ilvl w:val="0"/>
          <w:numId w:val="0"/>
        </w:numPr>
      </w:pPr>
      <w:r w:rsidRPr="00BA7F6B">
        <w:t>Getting ready to meet your Support Coordinator</w:t>
      </w:r>
    </w:p>
    <w:p w14:paraId="46A54841" w14:textId="77F6931B" w:rsidR="00BA7F6B" w:rsidRPr="00BA7F6B" w:rsidRDefault="00BA7F6B" w:rsidP="00BA7F6B">
      <w:r w:rsidRPr="00BA7F6B">
        <w:t>Getting ready to meet with your Support Coordinator is important. Some things to think about before your meeting are:</w:t>
      </w:r>
    </w:p>
    <w:p w14:paraId="4DD1BE7A" w14:textId="77777777" w:rsidR="00BA7F6B" w:rsidRPr="00BA7F6B" w:rsidRDefault="00BA7F6B" w:rsidP="00BA7F6B">
      <w:pPr>
        <w:pStyle w:val="ListParagraph"/>
        <w:numPr>
          <w:ilvl w:val="0"/>
          <w:numId w:val="12"/>
        </w:numPr>
      </w:pPr>
      <w:r w:rsidRPr="00BA7F6B">
        <w:t>Do you already work with a Support Coordinator? Would you like that to continue or would you like to work with a new provider?</w:t>
      </w:r>
    </w:p>
    <w:p w14:paraId="0285387F" w14:textId="77777777" w:rsidR="00BA7F6B" w:rsidRPr="00BA7F6B" w:rsidRDefault="00BA7F6B" w:rsidP="00BA7F6B">
      <w:pPr>
        <w:pStyle w:val="ListParagraph"/>
        <w:numPr>
          <w:ilvl w:val="0"/>
          <w:numId w:val="12"/>
        </w:numPr>
      </w:pPr>
      <w:r w:rsidRPr="00BA7F6B">
        <w:t>Your current supports. Do you have established relationships with providers that you would like to continue? Would you like to work with new service providers?</w:t>
      </w:r>
    </w:p>
    <w:p w14:paraId="4BD5225F" w14:textId="77777777" w:rsidR="00BA7F6B" w:rsidRPr="00BA7F6B" w:rsidRDefault="00BA7F6B" w:rsidP="00BA7F6B">
      <w:pPr>
        <w:pStyle w:val="ListParagraph"/>
        <w:numPr>
          <w:ilvl w:val="0"/>
          <w:numId w:val="12"/>
        </w:numPr>
      </w:pPr>
      <w:r w:rsidRPr="00BA7F6B">
        <w:t>Service providers in your area.  Are there any providers that you already know about?  You might like to ask family or friends about their experiences with providers.  Using the internet to explore service providers that are available in your area is also a good option.</w:t>
      </w:r>
    </w:p>
    <w:p w14:paraId="33317E67" w14:textId="77777777" w:rsidR="00BA7F6B" w:rsidRDefault="00BA7F6B" w:rsidP="00BA7F6B">
      <w:pPr>
        <w:pStyle w:val="ListParagraph"/>
        <w:numPr>
          <w:ilvl w:val="0"/>
          <w:numId w:val="12"/>
        </w:numPr>
      </w:pPr>
      <w:r w:rsidRPr="00BA7F6B">
        <w:t xml:space="preserve">What things are working well for you now?  </w:t>
      </w:r>
    </w:p>
    <w:p w14:paraId="4A94863B" w14:textId="0CCB0D76" w:rsidR="00BA7F6B" w:rsidRPr="00BA7F6B" w:rsidRDefault="00BA7F6B" w:rsidP="00BA7F6B">
      <w:pPr>
        <w:pStyle w:val="ListParagraph"/>
        <w:numPr>
          <w:ilvl w:val="0"/>
          <w:numId w:val="12"/>
        </w:numPr>
      </w:pPr>
      <w:r w:rsidRPr="00BA7F6B">
        <w:t>What are the areas of your life or services that you would like your Support Coordinator to focus on helping you with?</w:t>
      </w:r>
    </w:p>
    <w:p w14:paraId="3EEE6F9B" w14:textId="77777777" w:rsidR="00BA7F6B" w:rsidRPr="00BA7F6B" w:rsidRDefault="00BA7F6B" w:rsidP="00BA7F6B">
      <w:pPr>
        <w:pStyle w:val="ListParagraph"/>
        <w:numPr>
          <w:ilvl w:val="0"/>
          <w:numId w:val="12"/>
        </w:numPr>
      </w:pPr>
      <w:r w:rsidRPr="00BA7F6B">
        <w:t xml:space="preserve">The activities you are currently doing in your community. Would you like help to find social or community based groups or activities to participate in? </w:t>
      </w:r>
    </w:p>
    <w:p w14:paraId="5C3C75E8" w14:textId="77777777" w:rsidR="00BA7F6B" w:rsidRPr="00BA7F6B" w:rsidRDefault="00BA7F6B" w:rsidP="00BA7F6B">
      <w:pPr>
        <w:pStyle w:val="ListParagraph"/>
        <w:numPr>
          <w:ilvl w:val="0"/>
          <w:numId w:val="12"/>
        </w:numPr>
      </w:pPr>
      <w:r w:rsidRPr="00BA7F6B">
        <w:t>Would you like help to investiga</w:t>
      </w:r>
      <w:bookmarkStart w:id="1" w:name="_GoBack"/>
      <w:bookmarkEnd w:id="1"/>
      <w:r w:rsidRPr="00BA7F6B">
        <w:t>te education, training or employment options?</w:t>
      </w:r>
    </w:p>
    <w:p w14:paraId="16843501" w14:textId="77777777" w:rsidR="00BA7F6B" w:rsidRPr="00BA7F6B" w:rsidRDefault="00BA7F6B" w:rsidP="00BA7F6B">
      <w:pPr>
        <w:pStyle w:val="ListParagraph"/>
        <w:numPr>
          <w:ilvl w:val="0"/>
          <w:numId w:val="12"/>
        </w:numPr>
      </w:pPr>
      <w:r w:rsidRPr="00BA7F6B">
        <w:lastRenderedPageBreak/>
        <w:t xml:space="preserve">Have you thought about developing your self-advocacy skills?  Your Support Coordinator can help you link with training or peer support groups in your area. </w:t>
      </w:r>
    </w:p>
    <w:p w14:paraId="20171626" w14:textId="77777777" w:rsidR="00BA7F6B" w:rsidRDefault="00BA7F6B" w:rsidP="00BA7F6B">
      <w:pPr>
        <w:pStyle w:val="Heading3"/>
        <w:numPr>
          <w:ilvl w:val="0"/>
          <w:numId w:val="0"/>
        </w:numPr>
      </w:pPr>
      <w:r w:rsidRPr="00BA7F6B">
        <w:t xml:space="preserve">Getting started </w:t>
      </w:r>
    </w:p>
    <w:p w14:paraId="17A12ABB" w14:textId="77777777" w:rsidR="00BA7F6B" w:rsidRDefault="00BA7F6B" w:rsidP="00BA7F6B">
      <w:r w:rsidRPr="00BA7F6B">
        <w:t xml:space="preserve">A Support Coordinator is not a paid advocate or responsible for rostering and administration of individual supports. </w:t>
      </w:r>
    </w:p>
    <w:p w14:paraId="65794AD7" w14:textId="77777777" w:rsidR="00BA7F6B" w:rsidRDefault="00BA7F6B" w:rsidP="00BA7F6B">
      <w:r w:rsidRPr="00BA7F6B">
        <w:t>Your Support Coordinator will work with you to explain</w:t>
      </w:r>
      <w:r>
        <w:t>:</w:t>
      </w:r>
    </w:p>
    <w:p w14:paraId="515721D3" w14:textId="77777777" w:rsidR="00BA7F6B" w:rsidRDefault="00BA7F6B" w:rsidP="00BA7F6B">
      <w:pPr>
        <w:pStyle w:val="ListParagraph"/>
        <w:numPr>
          <w:ilvl w:val="0"/>
          <w:numId w:val="13"/>
        </w:numPr>
      </w:pPr>
      <w:r w:rsidRPr="00BA7F6B">
        <w:t>how a Support Coordinator works with you to implement and monitor your NDIS plan</w:t>
      </w:r>
    </w:p>
    <w:p w14:paraId="60A62BB5" w14:textId="77777777" w:rsidR="00BA7F6B" w:rsidRDefault="00BA7F6B" w:rsidP="00BA7F6B">
      <w:pPr>
        <w:pStyle w:val="ListParagraph"/>
        <w:numPr>
          <w:ilvl w:val="0"/>
          <w:numId w:val="13"/>
        </w:numPr>
      </w:pPr>
      <w:r w:rsidRPr="00BA7F6B">
        <w:t>how to identify options for community, mainst</w:t>
      </w:r>
      <w:r>
        <w:t>ream and funded NDIS supports</w:t>
      </w:r>
    </w:p>
    <w:p w14:paraId="370DC052" w14:textId="77777777" w:rsidR="00BA7F6B" w:rsidRDefault="00BA7F6B" w:rsidP="00BA7F6B">
      <w:pPr>
        <w:pStyle w:val="ListParagraph"/>
        <w:numPr>
          <w:ilvl w:val="0"/>
          <w:numId w:val="13"/>
        </w:numPr>
      </w:pPr>
      <w:r w:rsidRPr="00BA7F6B">
        <w:t>how you could meet with, choose and establish service agreements with providers</w:t>
      </w:r>
    </w:p>
    <w:p w14:paraId="710F6559" w14:textId="77777777" w:rsidR="00BA7F6B" w:rsidRDefault="00BA7F6B" w:rsidP="00BA7F6B">
      <w:pPr>
        <w:pStyle w:val="ListParagraph"/>
        <w:numPr>
          <w:ilvl w:val="0"/>
          <w:numId w:val="13"/>
        </w:numPr>
      </w:pPr>
      <w:r w:rsidRPr="00BA7F6B">
        <w:t xml:space="preserve">how to register for </w:t>
      </w:r>
      <w:proofErr w:type="spellStart"/>
      <w:r w:rsidRPr="00BA7F6B">
        <w:t>myGov</w:t>
      </w:r>
      <w:proofErr w:type="spellEnd"/>
      <w:r w:rsidRPr="00BA7F6B">
        <w:t xml:space="preserve"> website and link to NDIS P</w:t>
      </w:r>
      <w:r>
        <w:t>articipant Portal myplace</w:t>
      </w:r>
    </w:p>
    <w:p w14:paraId="3E300B17" w14:textId="77777777" w:rsidR="00BA7F6B" w:rsidRDefault="00BA7F6B" w:rsidP="00BA7F6B">
      <w:pPr>
        <w:pStyle w:val="ListParagraph"/>
        <w:numPr>
          <w:ilvl w:val="0"/>
          <w:numId w:val="13"/>
        </w:numPr>
      </w:pPr>
      <w:r w:rsidRPr="00BA7F6B">
        <w:t>how to navigate and</w:t>
      </w:r>
      <w:r>
        <w:t xml:space="preserve"> check you details on myplace </w:t>
      </w:r>
    </w:p>
    <w:p w14:paraId="6955CCCC" w14:textId="77777777" w:rsidR="00BA7F6B" w:rsidRDefault="00BA7F6B" w:rsidP="00BA7F6B">
      <w:pPr>
        <w:pStyle w:val="ListParagraph"/>
        <w:numPr>
          <w:ilvl w:val="0"/>
          <w:numId w:val="13"/>
        </w:numPr>
      </w:pPr>
      <w:r w:rsidRPr="00BA7F6B">
        <w:t>If you are self-managing any element of your plan:</w:t>
      </w:r>
    </w:p>
    <w:p w14:paraId="68F2142B" w14:textId="1B9E9A3C" w:rsidR="00BA7F6B" w:rsidRPr="00BA7F6B" w:rsidRDefault="00BA7F6B" w:rsidP="00BA7F6B">
      <w:pPr>
        <w:pStyle w:val="ListParagraph"/>
        <w:numPr>
          <w:ilvl w:val="1"/>
          <w:numId w:val="13"/>
        </w:numPr>
      </w:pPr>
      <w:proofErr w:type="gramStart"/>
      <w:r w:rsidRPr="00BA7F6B">
        <w:t>how</w:t>
      </w:r>
      <w:proofErr w:type="gramEnd"/>
      <w:r w:rsidRPr="00BA7F6B">
        <w:t xml:space="preserve"> to make service bookings, monitor funding, submit payment requests and provide feedback. </w:t>
      </w:r>
    </w:p>
    <w:p w14:paraId="64D02BC0" w14:textId="77777777" w:rsidR="00BA7F6B" w:rsidRDefault="00BA7F6B" w:rsidP="00BA7F6B">
      <w:r w:rsidRPr="00BA7F6B">
        <w:rPr>
          <w:rStyle w:val="Heading3Char"/>
        </w:rPr>
        <w:t>More information</w:t>
      </w:r>
      <w:r w:rsidRPr="00BA7F6B">
        <w:t xml:space="preserve"> </w:t>
      </w:r>
    </w:p>
    <w:p w14:paraId="6B0C897C" w14:textId="77777777" w:rsidR="00BA7F6B" w:rsidRDefault="00BA7F6B" w:rsidP="00BA7F6B">
      <w:hyperlink r:id="rId12" w:history="1">
        <w:r w:rsidRPr="00500B46">
          <w:rPr>
            <w:rStyle w:val="Hyperlink"/>
          </w:rPr>
          <w:t>www.ndis.gov.au</w:t>
        </w:r>
      </w:hyperlink>
      <w:r>
        <w:t xml:space="preserve"> </w:t>
      </w:r>
    </w:p>
    <w:p w14:paraId="31B9CF4F" w14:textId="77777777" w:rsidR="00BA7F6B" w:rsidRDefault="00BA7F6B" w:rsidP="00BA7F6B">
      <w:r w:rsidRPr="00BA7F6B">
        <w:t xml:space="preserve">1800 800 </w:t>
      </w:r>
      <w:r>
        <w:t xml:space="preserve">110   8am to 11pm (local time) </w:t>
      </w:r>
      <w:r w:rsidRPr="00BA7F6B">
        <w:t xml:space="preserve">Monday to Friday </w:t>
      </w:r>
    </w:p>
    <w:p w14:paraId="29FCA74A" w14:textId="4052E423" w:rsidR="00BA7F6B" w:rsidRPr="00BA7F6B" w:rsidRDefault="00BA7F6B" w:rsidP="00BA7F6B">
      <w:r w:rsidRPr="00BA7F6B">
        <w:t xml:space="preserve">For people with hearing or speech loss TTY: 1800 555 677 Speak and Listen: 1800 555 727 For people who need help with English TIS: 131 450 Follow us on Twitter @NDIS Find us on </w:t>
      </w:r>
      <w:proofErr w:type="gramStart"/>
      <w:r w:rsidRPr="00BA7F6B">
        <w:t>Facebook  Facebook</w:t>
      </w:r>
      <w:proofErr w:type="gramEnd"/>
      <w:r w:rsidRPr="00BA7F6B">
        <w:t>/</w:t>
      </w:r>
      <w:proofErr w:type="spellStart"/>
      <w:r w:rsidRPr="00BA7F6B">
        <w:t>NDISAus</w:t>
      </w:r>
      <w:proofErr w:type="spellEnd"/>
    </w:p>
    <w:p w14:paraId="7873B113" w14:textId="5CAA8A69" w:rsidR="00BA7F6B" w:rsidRPr="00BA7F6B" w:rsidRDefault="00BA7F6B" w:rsidP="00BA7F6B">
      <w:r w:rsidRPr="00BA7F6B">
        <w:t>*1800 calls from fixed lines are free.  Calls from mobiles may be charged.</w:t>
      </w:r>
    </w:p>
    <w:sectPr w:rsidR="00BA7F6B" w:rsidRPr="00BA7F6B" w:rsidSect="00FB5514">
      <w:footerReference w:type="default" r:id="rId13"/>
      <w:footerReference w:type="first" r:id="rId14"/>
      <w:pgSz w:w="11906" w:h="16838"/>
      <w:pgMar w:top="1440" w:right="1440" w:bottom="1440" w:left="144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285EF" w14:textId="77777777" w:rsidR="00C601B3" w:rsidRDefault="00C601B3" w:rsidP="007219F1">
      <w:pPr>
        <w:spacing w:after="0" w:line="240" w:lineRule="auto"/>
      </w:pPr>
      <w:r>
        <w:separator/>
      </w:r>
    </w:p>
    <w:p w14:paraId="2CF8DCF2" w14:textId="77777777" w:rsidR="00C601B3" w:rsidRDefault="00C601B3"/>
  </w:endnote>
  <w:endnote w:type="continuationSeparator" w:id="0">
    <w:p w14:paraId="702F102D" w14:textId="77777777" w:rsidR="00C601B3" w:rsidRDefault="00C601B3" w:rsidP="007219F1">
      <w:pPr>
        <w:spacing w:after="0" w:line="240" w:lineRule="auto"/>
      </w:pPr>
      <w:r>
        <w:continuationSeparator/>
      </w:r>
    </w:p>
    <w:p w14:paraId="588C82C9" w14:textId="77777777" w:rsidR="00C601B3" w:rsidRDefault="00C60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FSMe-Bold">
    <w:altName w:val="Cambria"/>
    <w:panose1 w:val="00000000000000000000"/>
    <w:charset w:val="4D"/>
    <w:family w:val="auto"/>
    <w:notTrueType/>
    <w:pitch w:val="default"/>
    <w:sig w:usb0="00000003" w:usb1="00000000" w:usb2="00000000" w:usb3="00000000" w:csb0="00000001" w:csb1="00000000"/>
  </w:font>
  <w:font w:name="FS Me Light">
    <w:altName w:val="Franklin Gothic Medium Cond"/>
    <w:charset w:val="00"/>
    <w:family w:val="auto"/>
    <w:pitch w:val="variable"/>
    <w:sig w:usb0="00000001" w:usb1="4000204A"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43436" w14:textId="2726C0D3" w:rsidR="004D32B5" w:rsidRPr="00FB5514" w:rsidRDefault="00323BB7" w:rsidP="00FB5514">
    <w:pPr>
      <w:rPr>
        <w:rFonts w:ascii="FS Me Light" w:hAnsi="FS Me Light"/>
        <w:color w:val="5E2D73"/>
        <w:sz w:val="32"/>
        <w:szCs w:val="32"/>
      </w:rPr>
    </w:pPr>
    <w:proofErr w:type="gramStart"/>
    <w:r w:rsidRPr="00323BB7">
      <w:rPr>
        <w:rFonts w:cs="Arial"/>
        <w:b/>
        <w:color w:val="5E2D73"/>
        <w:sz w:val="32"/>
        <w:szCs w:val="32"/>
      </w:rPr>
      <w:t>ndis.gov.au</w:t>
    </w:r>
    <w:proofErr w:type="gramEnd"/>
    <w:r w:rsidRPr="00323BB7">
      <w:rPr>
        <w:rFonts w:cs="Arial"/>
        <w:b/>
        <w:color w:val="5E2D73"/>
        <w:sz w:val="32"/>
        <w:szCs w:val="32"/>
      </w:rPr>
      <w:tab/>
    </w:r>
    <w:r w:rsidRPr="00323BB7">
      <w:rPr>
        <w:rFonts w:cs="Arial"/>
        <w:b/>
        <w:color w:val="5E2D73"/>
        <w:sz w:val="32"/>
        <w:szCs w:val="32"/>
      </w:rPr>
      <w:tab/>
    </w:r>
    <w:r w:rsidR="00BA7F6B">
      <w:rPr>
        <w:noProof/>
        <w:lang w:val="en-AU" w:eastAsia="en-AU"/>
      </w:rPr>
      <w:t>Starting my NDIS plan with</w:t>
    </w:r>
    <w:r w:rsidR="00BA7F6B" w:rsidRPr="00BA7F6B">
      <w:rPr>
        <w:noProof/>
        <w:lang w:val="en-AU" w:eastAsia="en-AU"/>
      </w:rPr>
      <w:t xml:space="preserve"> a Support Coordinator</w:t>
    </w:r>
    <w:r w:rsidR="00FB5514">
      <w:tab/>
    </w:r>
    <w:r w:rsidR="00FB5514">
      <w:tab/>
    </w:r>
    <w:sdt>
      <w:sdtPr>
        <w:id w:val="-619613177"/>
        <w:docPartObj>
          <w:docPartGallery w:val="Page Numbers (Bottom of Page)"/>
          <w:docPartUnique/>
        </w:docPartObj>
      </w:sdtPr>
      <w:sdtEndPr>
        <w:rPr>
          <w:noProof/>
        </w:rPr>
      </w:sdtEndPr>
      <w:sdtContent>
        <w:r w:rsidR="004D32B5">
          <w:fldChar w:fldCharType="begin"/>
        </w:r>
        <w:r w:rsidR="004D32B5">
          <w:instrText xml:space="preserve"> PAGE   \* MERGEFORMAT </w:instrText>
        </w:r>
        <w:r w:rsidR="004D32B5">
          <w:fldChar w:fldCharType="separate"/>
        </w:r>
        <w:r w:rsidR="00BA7F6B">
          <w:rPr>
            <w:noProof/>
          </w:rPr>
          <w:t>2</w:t>
        </w:r>
        <w:r w:rsidR="004D32B5">
          <w:rPr>
            <w:noProof/>
          </w:rPr>
          <w:fldChar w:fldCharType="end"/>
        </w:r>
      </w:sdtContent>
    </w:sdt>
  </w:p>
  <w:p w14:paraId="1BF43437" w14:textId="77777777" w:rsidR="007219F1" w:rsidRDefault="007219F1" w:rsidP="007219F1">
    <w:pPr>
      <w:pStyle w:val="Footer"/>
      <w:jc w:val="center"/>
    </w:pPr>
  </w:p>
  <w:p w14:paraId="1BF43438" w14:textId="77777777" w:rsidR="00784C2F" w:rsidRDefault="00784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43439" w14:textId="35A1EC15" w:rsidR="007219F1" w:rsidRPr="007219F1" w:rsidRDefault="007219F1" w:rsidP="00FB5514">
    <w:pPr>
      <w:spacing w:after="600"/>
      <w:rPr>
        <w:rFonts w:ascii="FS Me Light" w:hAnsi="FS Me Light"/>
        <w:color w:val="5E2D73"/>
        <w:sz w:val="32"/>
        <w:szCs w:val="32"/>
      </w:rPr>
    </w:pPr>
    <w:r w:rsidRPr="00FB5514">
      <w:rPr>
        <w:rFonts w:cs="Arial"/>
        <w:b/>
        <w:noProof/>
        <w:lang w:val="en-AU" w:eastAsia="en-AU"/>
      </w:rPr>
      <w:drawing>
        <wp:anchor distT="0" distB="0" distL="114300" distR="114300" simplePos="0" relativeHeight="251665408" behindDoc="1" locked="0" layoutInCell="1" allowOverlap="1" wp14:anchorId="1BF4343E" wp14:editId="1BF4343F">
          <wp:simplePos x="0" y="0"/>
          <wp:positionH relativeFrom="page">
            <wp:posOffset>5671820</wp:posOffset>
          </wp:positionH>
          <wp:positionV relativeFrom="page">
            <wp:posOffset>9637395</wp:posOffset>
          </wp:positionV>
          <wp:extent cx="1536065" cy="798195"/>
          <wp:effectExtent l="0" t="0" r="6985"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IS-NDIA-logoRGB.jpg"/>
                  <pic:cNvPicPr/>
                </pic:nvPicPr>
                <pic:blipFill>
                  <a:blip r:embed="rId1">
                    <a:extLst>
                      <a:ext uri="{28A0092B-C50C-407E-A947-70E740481C1C}">
                        <a14:useLocalDpi xmlns:a14="http://schemas.microsoft.com/office/drawing/2010/main" val="0"/>
                      </a:ext>
                    </a:extLst>
                  </a:blip>
                  <a:stretch>
                    <a:fillRect/>
                  </a:stretch>
                </pic:blipFill>
                <pic:spPr>
                  <a:xfrm>
                    <a:off x="0" y="0"/>
                    <a:ext cx="1536065" cy="798195"/>
                  </a:xfrm>
                  <a:prstGeom prst="rect">
                    <a:avLst/>
                  </a:prstGeom>
                </pic:spPr>
              </pic:pic>
            </a:graphicData>
          </a:graphic>
          <wp14:sizeRelH relativeFrom="page">
            <wp14:pctWidth>0</wp14:pctWidth>
          </wp14:sizeRelH>
          <wp14:sizeRelV relativeFrom="page">
            <wp14:pctHeight>0</wp14:pctHeight>
          </wp14:sizeRelV>
        </wp:anchor>
      </w:drawing>
    </w:r>
    <w:proofErr w:type="gramStart"/>
    <w:r w:rsidR="00FB5514" w:rsidRPr="00FB5514">
      <w:rPr>
        <w:rFonts w:cs="Arial"/>
        <w:b/>
        <w:color w:val="5E2D73"/>
        <w:sz w:val="32"/>
        <w:szCs w:val="32"/>
      </w:rPr>
      <w:t>ndis</w:t>
    </w:r>
    <w:r w:rsidRPr="00FB5514">
      <w:rPr>
        <w:rFonts w:cs="Arial"/>
        <w:b/>
        <w:color w:val="5E2D73"/>
        <w:sz w:val="32"/>
        <w:szCs w:val="32"/>
      </w:rPr>
      <w:t>.gov.au</w:t>
    </w:r>
    <w:proofErr w:type="gramEnd"/>
    <w:r w:rsidRPr="00FB5514">
      <w:rPr>
        <w:rFonts w:cs="Arial"/>
        <w:b/>
        <w:color w:val="5E2D73"/>
        <w:sz w:val="32"/>
        <w:szCs w:val="32"/>
      </w:rPr>
      <w:ptab w:relativeTo="margin" w:alignment="center" w:leader="none"/>
    </w:r>
    <w:r w:rsidRPr="007219F1">
      <w:t xml:space="preserve"> </w:t>
    </w:r>
    <w:r w:rsidR="00BA7F6B">
      <w:rPr>
        <w:noProof/>
        <w:lang w:val="en-AU" w:eastAsia="en-AU"/>
      </w:rPr>
      <w:t>Starting my NDIS plan with</w:t>
    </w:r>
    <w:r w:rsidR="00BA7F6B" w:rsidRPr="00BA7F6B">
      <w:rPr>
        <w:noProof/>
        <w:lang w:val="en-AU" w:eastAsia="en-AU"/>
      </w:rPr>
      <w:t xml:space="preserve"> a Support Coordinator</w:t>
    </w:r>
    <w:r w:rsidR="00BA7F6B">
      <w:tab/>
    </w:r>
    <w:r w:rsidR="002A1BA7">
      <w:tab/>
    </w:r>
    <w:r w:rsidRPr="007219F1">
      <w:rPr>
        <w:rFonts w:ascii="FS Me Light" w:hAnsi="FS Me Light"/>
        <w:color w:val="5E2D73"/>
        <w:sz w:val="32"/>
        <w:szCs w:val="32"/>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8BC96" w14:textId="77777777" w:rsidR="00C601B3" w:rsidRDefault="00C601B3" w:rsidP="007219F1">
      <w:pPr>
        <w:spacing w:after="0" w:line="240" w:lineRule="auto"/>
      </w:pPr>
      <w:r>
        <w:separator/>
      </w:r>
    </w:p>
    <w:p w14:paraId="2B97CD84" w14:textId="77777777" w:rsidR="00C601B3" w:rsidRDefault="00C601B3"/>
  </w:footnote>
  <w:footnote w:type="continuationSeparator" w:id="0">
    <w:p w14:paraId="0CFBF4DA" w14:textId="77777777" w:rsidR="00C601B3" w:rsidRDefault="00C601B3" w:rsidP="007219F1">
      <w:pPr>
        <w:spacing w:after="0" w:line="240" w:lineRule="auto"/>
      </w:pPr>
      <w:r>
        <w:continuationSeparator/>
      </w:r>
    </w:p>
    <w:p w14:paraId="38ED15DA" w14:textId="77777777" w:rsidR="00C601B3" w:rsidRDefault="00C601B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74D3B"/>
    <w:multiLevelType w:val="hybridMultilevel"/>
    <w:tmpl w:val="B2145E44"/>
    <w:lvl w:ilvl="0" w:tplc="C3A4F9D8">
      <w:start w:val="1"/>
      <w:numFmt w:val="lowerRoman"/>
      <w:lvlText w:val="%1."/>
      <w:lvlJc w:val="left"/>
      <w:pPr>
        <w:ind w:left="720" w:hanging="360"/>
      </w:pPr>
      <w:rPr>
        <w:rFonts w:ascii="Arial" w:eastAsiaTheme="minorEastAsia" w:hAnsi="Arial" w:cs="Aria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C1578"/>
    <w:multiLevelType w:val="hybridMultilevel"/>
    <w:tmpl w:val="5D0E7DC2"/>
    <w:lvl w:ilvl="0" w:tplc="0C09001B">
      <w:start w:val="1"/>
      <w:numFmt w:val="lowerRoman"/>
      <w:lvlText w:val="%1."/>
      <w:lvlJc w:val="right"/>
      <w:pPr>
        <w:ind w:left="720" w:hanging="360"/>
      </w:pPr>
      <w:rPr>
        <w:rFonts w:hint="default"/>
        <w:color w:val="6A2875"/>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51D7B63"/>
    <w:multiLevelType w:val="hybridMultilevel"/>
    <w:tmpl w:val="3D4A9A98"/>
    <w:lvl w:ilvl="0" w:tplc="532AF2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75F1867"/>
    <w:multiLevelType w:val="hybridMultilevel"/>
    <w:tmpl w:val="B98CC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5DF5DF9"/>
    <w:multiLevelType w:val="hybridMultilevel"/>
    <w:tmpl w:val="2ACE7B28"/>
    <w:lvl w:ilvl="0" w:tplc="DE6455BA">
      <w:start w:val="1"/>
      <w:numFmt w:val="bullet"/>
      <w:pStyle w:val="tablelis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8210B2F"/>
    <w:multiLevelType w:val="multilevel"/>
    <w:tmpl w:val="FC2E0792"/>
    <w:lvl w:ilvl="0">
      <w:start w:val="1"/>
      <w:numFmt w:val="decimal"/>
      <w:pStyle w:val="Heading2"/>
      <w:lvlText w:val="%1."/>
      <w:lvlJc w:val="left"/>
      <w:pPr>
        <w:ind w:left="1080" w:hanging="720"/>
      </w:pPr>
      <w:rPr>
        <w:rFonts w:hint="default"/>
        <w:color w:val="6A2875"/>
      </w:rPr>
    </w:lvl>
    <w:lvl w:ilvl="1">
      <w:start w:val="1"/>
      <w:numFmt w:val="decimal"/>
      <w:pStyle w:val="Heading3"/>
      <w:isLgl/>
      <w:lvlText w:val="%1.%2"/>
      <w:lvlJc w:val="left"/>
      <w:pPr>
        <w:ind w:left="1080" w:hanging="720"/>
      </w:pPr>
      <w:rPr>
        <w:rFonts w:hint="default"/>
      </w:rPr>
    </w:lvl>
    <w:lvl w:ilvl="2">
      <w:start w:val="1"/>
      <w:numFmt w:val="decimal"/>
      <w:pStyle w:val="Heading4"/>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49755CFB"/>
    <w:multiLevelType w:val="hybridMultilevel"/>
    <w:tmpl w:val="E5ACA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06C0FE2"/>
    <w:multiLevelType w:val="hybridMultilevel"/>
    <w:tmpl w:val="2A58C5A6"/>
    <w:lvl w:ilvl="0" w:tplc="411EB0AC">
      <w:start w:val="1"/>
      <w:numFmt w:val="decimal"/>
      <w:lvlText w:val="%1."/>
      <w:lvlJc w:val="left"/>
      <w:pPr>
        <w:ind w:left="720" w:hanging="360"/>
      </w:pPr>
      <w:rPr>
        <w:rFonts w:hint="default"/>
        <w:color w:val="6A2875"/>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9A26521"/>
    <w:multiLevelType w:val="hybridMultilevel"/>
    <w:tmpl w:val="C1C06162"/>
    <w:lvl w:ilvl="0" w:tplc="421C8CE6">
      <w:start w:val="1"/>
      <w:numFmt w:val="decimal"/>
      <w:lvlText w:val="%1."/>
      <w:lvlJc w:val="left"/>
      <w:pPr>
        <w:ind w:left="3600" w:hanging="360"/>
      </w:pPr>
      <w:rPr>
        <w:rFonts w:hint="default"/>
      </w:rPr>
    </w:lvl>
    <w:lvl w:ilvl="1" w:tplc="0C090019" w:tentative="1">
      <w:start w:val="1"/>
      <w:numFmt w:val="lowerLetter"/>
      <w:lvlText w:val="%2."/>
      <w:lvlJc w:val="left"/>
      <w:pPr>
        <w:ind w:left="4320" w:hanging="360"/>
      </w:pPr>
    </w:lvl>
    <w:lvl w:ilvl="2" w:tplc="0C09001B" w:tentative="1">
      <w:start w:val="1"/>
      <w:numFmt w:val="lowerRoman"/>
      <w:lvlText w:val="%3."/>
      <w:lvlJc w:val="right"/>
      <w:pPr>
        <w:ind w:left="5040" w:hanging="180"/>
      </w:pPr>
    </w:lvl>
    <w:lvl w:ilvl="3" w:tplc="0C09000F" w:tentative="1">
      <w:start w:val="1"/>
      <w:numFmt w:val="decimal"/>
      <w:lvlText w:val="%4."/>
      <w:lvlJc w:val="left"/>
      <w:pPr>
        <w:ind w:left="5760" w:hanging="360"/>
      </w:pPr>
    </w:lvl>
    <w:lvl w:ilvl="4" w:tplc="0C090019" w:tentative="1">
      <w:start w:val="1"/>
      <w:numFmt w:val="lowerLetter"/>
      <w:lvlText w:val="%5."/>
      <w:lvlJc w:val="left"/>
      <w:pPr>
        <w:ind w:left="6480" w:hanging="360"/>
      </w:pPr>
    </w:lvl>
    <w:lvl w:ilvl="5" w:tplc="0C09001B" w:tentative="1">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9" w15:restartNumberingAfterBreak="0">
    <w:nsid w:val="5BF63044"/>
    <w:multiLevelType w:val="hybridMultilevel"/>
    <w:tmpl w:val="651EA6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4414BD1"/>
    <w:multiLevelType w:val="hybridMultilevel"/>
    <w:tmpl w:val="BBBEE5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5"/>
  </w:num>
  <w:num w:numId="5">
    <w:abstractNumId w:val="3"/>
  </w:num>
  <w:num w:numId="6">
    <w:abstractNumId w:val="7"/>
  </w:num>
  <w:num w:numId="7">
    <w:abstractNumId w:val="1"/>
  </w:num>
  <w:num w:numId="8">
    <w:abstractNumId w:val="0"/>
  </w:num>
  <w:num w:numId="9">
    <w:abstractNumId w:val="9"/>
  </w:num>
  <w:num w:numId="10">
    <w:abstractNumId w:val="5"/>
  </w:num>
  <w:num w:numId="11">
    <w:abstractNumId w:val="5"/>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9F1"/>
    <w:rsid w:val="001E630D"/>
    <w:rsid w:val="002A1BA7"/>
    <w:rsid w:val="00323BB7"/>
    <w:rsid w:val="003B2BB8"/>
    <w:rsid w:val="003D34FF"/>
    <w:rsid w:val="0040062A"/>
    <w:rsid w:val="004B54CA"/>
    <w:rsid w:val="004D32B5"/>
    <w:rsid w:val="004E5CBF"/>
    <w:rsid w:val="005C3AA9"/>
    <w:rsid w:val="006A4CE7"/>
    <w:rsid w:val="00713EA2"/>
    <w:rsid w:val="007219F1"/>
    <w:rsid w:val="00784C2F"/>
    <w:rsid w:val="00785261"/>
    <w:rsid w:val="007B0256"/>
    <w:rsid w:val="009225F0"/>
    <w:rsid w:val="00923ED2"/>
    <w:rsid w:val="0093420E"/>
    <w:rsid w:val="00B1295A"/>
    <w:rsid w:val="00BA2DB9"/>
    <w:rsid w:val="00BA7F6B"/>
    <w:rsid w:val="00BD6252"/>
    <w:rsid w:val="00BE632A"/>
    <w:rsid w:val="00BE7148"/>
    <w:rsid w:val="00C601B3"/>
    <w:rsid w:val="00E07738"/>
    <w:rsid w:val="00EE54E1"/>
    <w:rsid w:val="00EF631A"/>
    <w:rsid w:val="00FB55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F433F0"/>
  <w15:docId w15:val="{BF774E75-F66C-47AE-9324-4B807DE7E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9F1"/>
    <w:pPr>
      <w:spacing w:line="288" w:lineRule="auto"/>
    </w:pPr>
    <w:rPr>
      <w:rFonts w:ascii="Arial" w:eastAsiaTheme="minorEastAsia" w:hAnsi="Arial"/>
      <w:szCs w:val="24"/>
      <w:lang w:val="en-US" w:eastAsia="ja-JP"/>
    </w:rPr>
  </w:style>
  <w:style w:type="paragraph" w:styleId="Heading1">
    <w:name w:val="heading 1"/>
    <w:basedOn w:val="Headingcover"/>
    <w:next w:val="Normal"/>
    <w:link w:val="Heading1Char"/>
    <w:uiPriority w:val="9"/>
    <w:qFormat/>
    <w:rsid w:val="007219F1"/>
    <w:pPr>
      <w:spacing w:before="1440"/>
      <w:outlineLvl w:val="0"/>
    </w:pPr>
  </w:style>
  <w:style w:type="paragraph" w:styleId="Heading2">
    <w:name w:val="heading 2"/>
    <w:basedOn w:val="Normal"/>
    <w:next w:val="Normal"/>
    <w:link w:val="Heading2Char"/>
    <w:uiPriority w:val="9"/>
    <w:unhideWhenUsed/>
    <w:qFormat/>
    <w:rsid w:val="00BE632A"/>
    <w:pPr>
      <w:numPr>
        <w:numId w:val="4"/>
      </w:numPr>
      <w:spacing w:before="200" w:after="240"/>
      <w:outlineLvl w:val="1"/>
    </w:pPr>
    <w:rPr>
      <w:rFonts w:eastAsiaTheme="majorEastAsia" w:cstheme="majorBidi"/>
      <w:b/>
      <w:bCs/>
      <w:color w:val="6A2875"/>
      <w:sz w:val="44"/>
      <w:szCs w:val="26"/>
    </w:rPr>
  </w:style>
  <w:style w:type="paragraph" w:styleId="Heading3">
    <w:name w:val="heading 3"/>
    <w:basedOn w:val="Normal"/>
    <w:next w:val="Normal"/>
    <w:link w:val="Heading3Char"/>
    <w:uiPriority w:val="9"/>
    <w:unhideWhenUsed/>
    <w:qFormat/>
    <w:rsid w:val="00BE632A"/>
    <w:pPr>
      <w:numPr>
        <w:ilvl w:val="1"/>
        <w:numId w:val="4"/>
      </w:numPr>
      <w:outlineLvl w:val="2"/>
    </w:pPr>
    <w:rPr>
      <w:b/>
      <w:color w:val="6A2875"/>
      <w:sz w:val="30"/>
      <w:szCs w:val="30"/>
    </w:rPr>
  </w:style>
  <w:style w:type="paragraph" w:styleId="Heading4">
    <w:name w:val="heading 4"/>
    <w:basedOn w:val="Normal"/>
    <w:next w:val="Normal"/>
    <w:link w:val="Heading4Char"/>
    <w:uiPriority w:val="9"/>
    <w:unhideWhenUsed/>
    <w:qFormat/>
    <w:rsid w:val="00BE632A"/>
    <w:pPr>
      <w:numPr>
        <w:ilvl w:val="2"/>
        <w:numId w:val="4"/>
      </w:numPr>
      <w:spacing w:after="120"/>
      <w:ind w:left="709" w:hanging="709"/>
      <w:outlineLvl w:val="3"/>
    </w:pPr>
    <w:rPr>
      <w:b/>
      <w:sz w:val="24"/>
    </w:rPr>
  </w:style>
  <w:style w:type="paragraph" w:styleId="Heading5">
    <w:name w:val="heading 5"/>
    <w:basedOn w:val="Normal"/>
    <w:next w:val="Normal"/>
    <w:link w:val="Heading5Char"/>
    <w:uiPriority w:val="9"/>
    <w:unhideWhenUsed/>
    <w:qFormat/>
    <w:rsid w:val="004D32B5"/>
    <w:pPr>
      <w:outlineLvl w:val="4"/>
    </w:pPr>
    <w:rPr>
      <w:b/>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19F1"/>
    <w:rPr>
      <w:rFonts w:ascii="Arial" w:eastAsiaTheme="minorEastAsia" w:hAnsi="Arial" w:cs="Arial"/>
      <w:b/>
      <w:color w:val="FFFFFF" w:themeColor="background1"/>
      <w:sz w:val="96"/>
      <w:szCs w:val="96"/>
      <w:lang w:val="en-US" w:eastAsia="ja-JP"/>
    </w:rPr>
  </w:style>
  <w:style w:type="character" w:customStyle="1" w:styleId="Heading2Char">
    <w:name w:val="Heading 2 Char"/>
    <w:basedOn w:val="DefaultParagraphFont"/>
    <w:link w:val="Heading2"/>
    <w:uiPriority w:val="9"/>
    <w:rsid w:val="00BE632A"/>
    <w:rPr>
      <w:rFonts w:ascii="Arial" w:eastAsiaTheme="majorEastAsia" w:hAnsi="Arial" w:cstheme="majorBidi"/>
      <w:b/>
      <w:bCs/>
      <w:color w:val="6A2875"/>
      <w:sz w:val="44"/>
      <w:szCs w:val="26"/>
      <w:lang w:val="en-US" w:eastAsia="ja-JP"/>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BE632A"/>
    <w:rPr>
      <w:rFonts w:ascii="Arial" w:eastAsiaTheme="minorEastAsia" w:hAnsi="Arial"/>
      <w:b/>
      <w:color w:val="6A2875"/>
      <w:sz w:val="30"/>
      <w:szCs w:val="30"/>
      <w:lang w:val="en-US" w:eastAsia="ja-JP"/>
    </w:rPr>
  </w:style>
  <w:style w:type="character" w:customStyle="1" w:styleId="Heading4Char">
    <w:name w:val="Heading 4 Char"/>
    <w:basedOn w:val="DefaultParagraphFont"/>
    <w:link w:val="Heading4"/>
    <w:uiPriority w:val="9"/>
    <w:rsid w:val="00BE632A"/>
    <w:rPr>
      <w:rFonts w:ascii="Arial" w:eastAsiaTheme="minorEastAsia" w:hAnsi="Arial"/>
      <w:b/>
      <w:sz w:val="24"/>
      <w:szCs w:val="24"/>
      <w:lang w:val="en-US" w:eastAsia="ja-JP"/>
    </w:rPr>
  </w:style>
  <w:style w:type="character" w:customStyle="1" w:styleId="Heading5Char">
    <w:name w:val="Heading 5 Char"/>
    <w:basedOn w:val="DefaultParagraphFont"/>
    <w:link w:val="Heading5"/>
    <w:uiPriority w:val="9"/>
    <w:rsid w:val="004D32B5"/>
    <w:rPr>
      <w:rFonts w:ascii="Arial" w:eastAsiaTheme="minorEastAsia" w:hAnsi="Arial"/>
      <w:b/>
      <w:szCs w:val="24"/>
      <w:lang w:val="en-US" w:eastAsia="ja-JP"/>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unhideWhenUsed/>
    <w:rsid w:val="00785261"/>
    <w:rPr>
      <w:b/>
      <w:bCs/>
      <w:caps/>
      <w:sz w:val="16"/>
      <w:szCs w:val="18"/>
    </w:rPr>
  </w:style>
  <w:style w:type="paragraph" w:styleId="TOCHeading">
    <w:name w:val="TOC Heading"/>
    <w:basedOn w:val="Heading1"/>
    <w:next w:val="Normal"/>
    <w:uiPriority w:val="39"/>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customStyle="1" w:styleId="Headingcover">
    <w:name w:val="Heading cover"/>
    <w:basedOn w:val="Normal"/>
    <w:qFormat/>
    <w:rsid w:val="007219F1"/>
    <w:rPr>
      <w:rFonts w:cs="Arial"/>
      <w:b/>
      <w:color w:val="FFFFFF" w:themeColor="background1"/>
      <w:sz w:val="96"/>
      <w:szCs w:val="96"/>
    </w:rPr>
  </w:style>
  <w:style w:type="paragraph" w:styleId="Header">
    <w:name w:val="header"/>
    <w:basedOn w:val="Normal"/>
    <w:link w:val="HeaderChar"/>
    <w:uiPriority w:val="99"/>
    <w:unhideWhenUsed/>
    <w:rsid w:val="007219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19F1"/>
    <w:rPr>
      <w:rFonts w:ascii="Arial" w:eastAsiaTheme="minorEastAsia" w:hAnsi="Arial"/>
      <w:szCs w:val="24"/>
      <w:lang w:val="en-US" w:eastAsia="ja-JP"/>
    </w:rPr>
  </w:style>
  <w:style w:type="paragraph" w:styleId="Footer">
    <w:name w:val="footer"/>
    <w:basedOn w:val="Normal"/>
    <w:link w:val="FooterChar"/>
    <w:uiPriority w:val="99"/>
    <w:unhideWhenUsed/>
    <w:rsid w:val="007219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19F1"/>
    <w:rPr>
      <w:rFonts w:ascii="Arial" w:eastAsiaTheme="minorEastAsia" w:hAnsi="Arial"/>
      <w:szCs w:val="24"/>
      <w:lang w:val="en-US" w:eastAsia="ja-JP"/>
    </w:rPr>
  </w:style>
  <w:style w:type="character" w:styleId="PageNumber">
    <w:name w:val="page number"/>
    <w:basedOn w:val="DefaultParagraphFont"/>
    <w:uiPriority w:val="99"/>
    <w:semiHidden/>
    <w:unhideWhenUsed/>
    <w:rsid w:val="007219F1"/>
  </w:style>
  <w:style w:type="paragraph" w:styleId="BalloonText">
    <w:name w:val="Balloon Text"/>
    <w:basedOn w:val="Normal"/>
    <w:link w:val="BalloonTextChar"/>
    <w:uiPriority w:val="99"/>
    <w:semiHidden/>
    <w:unhideWhenUsed/>
    <w:rsid w:val="007219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9F1"/>
    <w:rPr>
      <w:rFonts w:ascii="Tahoma" w:eastAsiaTheme="minorEastAsia" w:hAnsi="Tahoma" w:cs="Tahoma"/>
      <w:sz w:val="16"/>
      <w:szCs w:val="16"/>
      <w:lang w:val="en-US" w:eastAsia="ja-JP"/>
    </w:rPr>
  </w:style>
  <w:style w:type="paragraph" w:customStyle="1" w:styleId="tablelistbullet">
    <w:name w:val="table list bullet"/>
    <w:basedOn w:val="ListParagraph"/>
    <w:qFormat/>
    <w:rsid w:val="004D32B5"/>
    <w:pPr>
      <w:numPr>
        <w:numId w:val="1"/>
      </w:numPr>
      <w:tabs>
        <w:tab w:val="num" w:pos="360"/>
      </w:tabs>
      <w:spacing w:after="120" w:line="240" w:lineRule="auto"/>
      <w:ind w:firstLine="0"/>
    </w:pPr>
    <w:rPr>
      <w:rFonts w:eastAsia="MS Mincho" w:cs="FSMe-Bold"/>
      <w:spacing w:val="-2"/>
      <w:sz w:val="20"/>
      <w:szCs w:val="20"/>
      <w:lang w:eastAsia="en-US"/>
    </w:rPr>
  </w:style>
  <w:style w:type="paragraph" w:customStyle="1" w:styleId="BodyText1">
    <w:name w:val="Body Text1"/>
    <w:basedOn w:val="Normal"/>
    <w:qFormat/>
    <w:rsid w:val="004D32B5"/>
    <w:pPr>
      <w:spacing w:after="120" w:line="240" w:lineRule="auto"/>
    </w:pPr>
    <w:rPr>
      <w:rFonts w:eastAsia="MS Mincho" w:cs="FSMe-Bold"/>
      <w:spacing w:val="-2"/>
      <w:sz w:val="20"/>
      <w:szCs w:val="20"/>
      <w:lang w:eastAsia="en-US"/>
    </w:rPr>
  </w:style>
  <w:style w:type="table" w:styleId="LightShading-Accent4">
    <w:name w:val="Light Shading Accent 4"/>
    <w:basedOn w:val="TableNormal"/>
    <w:uiPriority w:val="60"/>
    <w:rsid w:val="004D32B5"/>
    <w:pPr>
      <w:keepLines/>
      <w:spacing w:after="80" w:line="240" w:lineRule="auto"/>
      <w:ind w:left="113" w:right="113"/>
    </w:pPr>
    <w:rPr>
      <w:rFonts w:ascii="Arial" w:eastAsiaTheme="minorEastAsia" w:hAnsi="Arial"/>
      <w:lang w:val="en-US" w:eastAsia="ja-JP"/>
    </w:rPr>
    <w:tblPr>
      <w:tblStyleRowBandSize w:val="1"/>
      <w:tblStyleColBandSize w:val="1"/>
      <w:tblBorders>
        <w:top w:val="single" w:sz="8" w:space="0" w:color="8064A2" w:themeColor="accent4"/>
        <w:bottom w:val="single" w:sz="8" w:space="0" w:color="8064A2" w:themeColor="accent4"/>
      </w:tblBorders>
    </w:tblPr>
    <w:tblStylePr w:type="firstRow">
      <w:pPr>
        <w:wordWrap/>
        <w:spacing w:beforeLines="0" w:before="120" w:beforeAutospacing="0" w:afterLines="0" w:after="120" w:afterAutospacing="0" w:line="240" w:lineRule="auto"/>
        <w:ind w:leftChars="0" w:left="113" w:rightChars="0" w:right="113"/>
      </w:pPr>
      <w:rPr>
        <w:rFonts w:ascii="Arial" w:hAnsi="Arial"/>
        <w:b/>
        <w:bCs/>
        <w:color w:val="FFFFFF" w:themeColor="background1"/>
        <w:sz w:val="22"/>
      </w:rPr>
      <w:tblPr/>
      <w:tcPr>
        <w:shd w:val="clear" w:color="auto" w:fill="660066"/>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pPr>
        <w:wordWrap/>
        <w:spacing w:beforeLines="120" w:before="120" w:beforeAutospacing="0" w:afterLines="120" w:after="120" w:afterAutospacing="0"/>
        <w:ind w:leftChars="0" w:left="113" w:rightChars="0" w:right="113"/>
      </w:pPr>
      <w:rPr>
        <w:b/>
        <w:bCs/>
      </w:rPr>
    </w:tblStylePr>
    <w:tblStylePr w:type="band1Vert">
      <w:pPr>
        <w:wordWrap/>
        <w:spacing w:beforeLines="120" w:before="120" w:beforeAutospacing="0" w:afterLines="120" w:after="120" w:afterAutospacing="0"/>
        <w:ind w:leftChars="0" w:left="113" w:rightChars="0" w:right="113"/>
      </w:pPr>
      <w:tblPr/>
      <w:tcPr>
        <w:tcBorders>
          <w:left w:val="nil"/>
          <w:right w:val="nil"/>
          <w:insideH w:val="nil"/>
          <w:insideV w:val="nil"/>
        </w:tcBorders>
        <w:shd w:val="clear" w:color="auto" w:fill="DFD8E8" w:themeFill="accent4" w:themeFillTint="3F"/>
      </w:tcPr>
    </w:tblStylePr>
    <w:tblStylePr w:type="band1Horz">
      <w:rPr>
        <w:color w:val="auto"/>
      </w:rPr>
      <w:tblPr/>
      <w:tcPr>
        <w:shd w:val="clear" w:color="auto" w:fill="F7EEF7"/>
      </w:tcPr>
    </w:tblStylePr>
    <w:tblStylePr w:type="band2Horz">
      <w:rPr>
        <w:color w:val="auto"/>
      </w:rPr>
    </w:tblStylePr>
  </w:style>
  <w:style w:type="paragraph" w:customStyle="1" w:styleId="Eventbodycopy">
    <w:name w:val="Event body copy"/>
    <w:basedOn w:val="Normal"/>
    <w:qFormat/>
    <w:rsid w:val="00BE632A"/>
    <w:pPr>
      <w:widowControl w:val="0"/>
      <w:suppressAutoHyphens/>
      <w:autoSpaceDE w:val="0"/>
      <w:autoSpaceDN w:val="0"/>
      <w:adjustRightInd w:val="0"/>
      <w:spacing w:line="24" w:lineRule="atLeast"/>
      <w:textAlignment w:val="center"/>
    </w:pPr>
    <w:rPr>
      <w:rFonts w:cs="Arial"/>
      <w:color w:val="000000"/>
      <w:szCs w:val="22"/>
    </w:rPr>
  </w:style>
  <w:style w:type="paragraph" w:styleId="ListBullet">
    <w:name w:val="List Bullet"/>
    <w:basedOn w:val="Normal"/>
    <w:autoRedefine/>
    <w:uiPriority w:val="99"/>
    <w:unhideWhenUsed/>
    <w:qFormat/>
    <w:rsid w:val="00BE632A"/>
    <w:rPr>
      <w:rFonts w:cs="Arial"/>
      <w:spacing w:val="-3"/>
      <w:kern w:val="1"/>
      <w:szCs w:val="20"/>
      <w:lang w:val="en-GB" w:eastAsia="en-US"/>
    </w:rPr>
  </w:style>
  <w:style w:type="paragraph" w:styleId="TOC1">
    <w:name w:val="toc 1"/>
    <w:basedOn w:val="Normal"/>
    <w:next w:val="Normal"/>
    <w:autoRedefine/>
    <w:uiPriority w:val="39"/>
    <w:unhideWhenUsed/>
    <w:qFormat/>
    <w:rsid w:val="0040062A"/>
    <w:pPr>
      <w:spacing w:after="100"/>
    </w:pPr>
  </w:style>
  <w:style w:type="paragraph" w:styleId="TOC2">
    <w:name w:val="toc 2"/>
    <w:basedOn w:val="Normal"/>
    <w:next w:val="Normal"/>
    <w:autoRedefine/>
    <w:uiPriority w:val="39"/>
    <w:unhideWhenUsed/>
    <w:qFormat/>
    <w:rsid w:val="0040062A"/>
    <w:pPr>
      <w:spacing w:after="100"/>
      <w:ind w:left="220"/>
    </w:pPr>
  </w:style>
  <w:style w:type="paragraph" w:styleId="TOC3">
    <w:name w:val="toc 3"/>
    <w:basedOn w:val="Normal"/>
    <w:next w:val="Normal"/>
    <w:autoRedefine/>
    <w:uiPriority w:val="39"/>
    <w:unhideWhenUsed/>
    <w:qFormat/>
    <w:rsid w:val="0040062A"/>
    <w:pPr>
      <w:spacing w:after="100"/>
      <w:ind w:left="440"/>
    </w:pPr>
  </w:style>
  <w:style w:type="character" w:styleId="Hyperlink">
    <w:name w:val="Hyperlink"/>
    <w:basedOn w:val="DefaultParagraphFont"/>
    <w:uiPriority w:val="99"/>
    <w:unhideWhenUsed/>
    <w:rsid w:val="0040062A"/>
    <w:rPr>
      <w:color w:val="0000FF" w:themeColor="hyperlink"/>
      <w:u w:val="single"/>
    </w:rPr>
  </w:style>
  <w:style w:type="paragraph" w:styleId="TOC4">
    <w:name w:val="toc 4"/>
    <w:basedOn w:val="Normal"/>
    <w:next w:val="Normal"/>
    <w:autoRedefine/>
    <w:uiPriority w:val="39"/>
    <w:unhideWhenUsed/>
    <w:rsid w:val="0040062A"/>
    <w:pPr>
      <w:spacing w:after="100"/>
      <w:ind w:left="660"/>
    </w:pPr>
  </w:style>
  <w:style w:type="paragraph" w:styleId="TOC5">
    <w:name w:val="toc 5"/>
    <w:basedOn w:val="Normal"/>
    <w:next w:val="Normal"/>
    <w:autoRedefine/>
    <w:uiPriority w:val="39"/>
    <w:unhideWhenUsed/>
    <w:rsid w:val="0040062A"/>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dis.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DIALocation_1 xmlns="http://schemas.microsoft.com/sharepoint/v3/fields">
      <Terms xmlns="http://schemas.microsoft.com/office/infopath/2007/PartnerControls">
        <TermInfo xmlns="http://schemas.microsoft.com/office/infopath/2007/PartnerControls">
          <TermName xmlns="http://schemas.microsoft.com/office/infopath/2007/PartnerControls">Australia-wide</TermName>
          <TermId xmlns="http://schemas.microsoft.com/office/infopath/2007/PartnerControls">128ca0ae-5e24-49e1-a2ce-f7dc74366abc</TermId>
        </TermInfo>
      </Terms>
    </NDIALocation_1>
    <DocumentStatus_1 xmlns="http://schemas.microsoft.com/sharepoint/v3/fields">
      <Terms xmlns="http://schemas.microsoft.com/office/infopath/2007/PartnerControls">
        <TermInfo xmlns="http://schemas.microsoft.com/office/infopath/2007/PartnerControls">
          <TermName xmlns="http://schemas.microsoft.com/office/infopath/2007/PartnerControls">Approved</TermName>
          <TermId xmlns="http://schemas.microsoft.com/office/infopath/2007/PartnerControls">38d2d1ad-195e-4428-a55d-25a6b10fdc1d</TermId>
        </TermInfo>
      </Terms>
    </DocumentStatus_1>
    <ApprovedDate xmlns="58569e35-c074-42ac-b0e0-5012f8e6d690" xsi:nil="true"/>
    <NDIAAudience_1 xmlns="http://schemas.microsoft.com/sharepoint/v3/fields">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60152733-a6e9-4070-8d91-7ad5c325687c</TermId>
        </TermInfo>
      </Terms>
    </NDIAAudience_1>
    <ReviewDate xmlns="58569e35-c074-42ac-b0e0-5012f8e6d690" xsi:nil="true"/>
    <TaxKeywordTaxHTField xmlns="4eda4ad6-7ef7-4305-ba1e-934f809bdd01">
      <Terms xmlns="http://schemas.microsoft.com/office/infopath/2007/PartnerControls"/>
    </TaxKeywordTaxHTField>
    <EffectiveDate xmlns="58569e35-c074-42ac-b0e0-5012f8e6d690" xsi:nil="true"/>
    <ResponsibleTeam xmlns="58569e35-c074-42ac-b0e0-5012f8e6d690" xsi:nil="true"/>
    <TaxCatchAll xmlns="4eda4ad6-7ef7-4305-ba1e-934f809bdd01">
      <Value>20</Value>
      <Value>12</Value>
      <Value>2</Value>
      <Value>1</Value>
    </TaxCatchAll>
    <DocumentID xmlns="58569e35-c074-42ac-b0e0-5012f8e6d690" xsi:nil="true"/>
    <DocumentType_1 xmlns="http://schemas.microsoft.com/sharepoint/v3/fields">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134e8c49-a2b9-47ae-b156-db0bee5ca248</TermId>
        </TermInfo>
      </Terms>
    </DocumentType_1>
  </documentManagement>
</p:properties>
</file>

<file path=customXml/item3.xml><?xml version="1.0" encoding="utf-8"?>
<ct:contentTypeSchema xmlns:ct="http://schemas.microsoft.com/office/2006/metadata/contentType" xmlns:ma="http://schemas.microsoft.com/office/2006/metadata/properties/metaAttributes" ct:_="" ma:_="" ma:contentTypeName="NDIA Document" ma:contentTypeID="0x010100F428C054AD4B442F90DFE3102753E0A8000EE8AF530FDBFA44B60302A64555A1D2" ma:contentTypeVersion="2" ma:contentTypeDescription="Create a new document." ma:contentTypeScope="" ma:versionID="618294362be060d79cc33ad72e732332">
  <xsd:schema xmlns:xsd="http://www.w3.org/2001/XMLSchema" xmlns:xs="http://www.w3.org/2001/XMLSchema" xmlns:p="http://schemas.microsoft.com/office/2006/metadata/properties" xmlns:ns2="58569e35-c074-42ac-b0e0-5012f8e6d690" xmlns:ns3="4eda4ad6-7ef7-4305-ba1e-934f809bdd01" xmlns:ns4="http://schemas.microsoft.com/sharepoint/v3/fields" targetNamespace="http://schemas.microsoft.com/office/2006/metadata/properties" ma:root="true" ma:fieldsID="fa30cef6cb5adb8ad3c06a220bc6138f" ns2:_="" ns3:_="" ns4:_="">
    <xsd:import namespace="58569e35-c074-42ac-b0e0-5012f8e6d690"/>
    <xsd:import namespace="4eda4ad6-7ef7-4305-ba1e-934f809bdd01"/>
    <xsd:import namespace="http://schemas.microsoft.com/sharepoint/v3/fields"/>
    <xsd:element name="properties">
      <xsd:complexType>
        <xsd:sequence>
          <xsd:element name="documentManagement">
            <xsd:complexType>
              <xsd:all>
                <xsd:element ref="ns2:EffectiveDate" minOccurs="0"/>
                <xsd:element ref="ns2:ResponsibleTeam" minOccurs="0"/>
                <xsd:element ref="ns2:ApprovedDate" minOccurs="0"/>
                <xsd:element ref="ns2:ReviewDate" minOccurs="0"/>
                <xsd:element ref="ns2:DocumentID" minOccurs="0"/>
                <xsd:element ref="ns4:DocumentType_1" minOccurs="0"/>
                <xsd:element ref="ns4:DocumentStatus_1" minOccurs="0"/>
                <xsd:element ref="ns4:NDIALocation_1" minOccurs="0"/>
                <xsd:element ref="ns4:NDIAAudience_1"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69e35-c074-42ac-b0e0-5012f8e6d690" elementFormDefault="qualified">
    <xsd:import namespace="http://schemas.microsoft.com/office/2006/documentManagement/types"/>
    <xsd:import namespace="http://schemas.microsoft.com/office/infopath/2007/PartnerControls"/>
    <xsd:element name="EffectiveDate" ma:index="11" nillable="true" ma:displayName="Effective Date" ma:format="DateOnly" ma:internalName="EffectiveDate">
      <xsd:simpleType>
        <xsd:restriction base="dms:DateTime"/>
      </xsd:simpleType>
    </xsd:element>
    <xsd:element name="ResponsibleTeam" ma:index="12" nillable="true" ma:displayName="Responsible Team" ma:internalName="ResponsibleTeam">
      <xsd:simpleType>
        <xsd:restriction base="dms:Text"/>
      </xsd:simpleType>
    </xsd:element>
    <xsd:element name="ApprovedDate" ma:index="17" nillable="true" ma:displayName="Approved Date" ma:format="DateOnly" ma:internalName="ApprovedDate">
      <xsd:simpleType>
        <xsd:restriction base="dms:DateTime"/>
      </xsd:simpleType>
    </xsd:element>
    <xsd:element name="ReviewDate" ma:index="18" nillable="true" ma:displayName="Review Date" ma:format="DateOnly" ma:internalName="ReviewDate">
      <xsd:simpleType>
        <xsd:restriction base="dms:DateTime"/>
      </xsd:simpleType>
    </xsd:element>
    <xsd:element name="DocumentID" ma:index="19" nillable="true" ma:displayName="Document ID" ma:internalName="Document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da4ad6-7ef7-4305-ba1e-934f809bdd01" elementFormDefault="qualified">
    <xsd:import namespace="http://schemas.microsoft.com/office/2006/documentManagement/types"/>
    <xsd:import namespace="http://schemas.microsoft.com/office/infopath/2007/PartnerControls"/>
    <xsd:element name="TaxKeywordTaxHTField" ma:index="24" nillable="true" ma:taxonomy="true" ma:internalName="TaxKeywordTaxHTField" ma:taxonomyFieldName="TaxKeyword" ma:displayName="Enterprise Keywords" ma:fieldId="{23f27201-bee3-471e-b2e7-b64fd8b7ca38}" ma:taxonomyMulti="true" ma:sspId="9f4fc770-9e30-4a7e-9d49-5cad8851d1b4" ma:termSetId="00000000-0000-0000-0000-000000000000" ma:anchorId="00000000-0000-0000-0000-000000000000" ma:open="true" ma:isKeyword="true">
      <xsd:complexType>
        <xsd:sequence>
          <xsd:element ref="pc:Terms" minOccurs="0" maxOccurs="1"/>
        </xsd:sequence>
      </xsd:complexType>
    </xsd:element>
    <xsd:element name="TaxCatchAll" ma:index="25" nillable="true" ma:displayName="Taxonomy Catch All Column" ma:description="" ma:hidden="true" ma:list="{32fe88df-8d5c-43aa-8279-01d625dd9d33}" ma:internalName="TaxCatchAll" ma:showField="CatchAllData" ma:web="4eda4ad6-7ef7-4305-ba1e-934f809bdd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1" ma:index="20" ma:taxonomy="true" ma:internalName="DocumentType_1" ma:taxonomyFieldName="DocumentType" ma:displayName="Document Type" ma:fieldId="{92fa6a2e-0d7e-4e78-be20-f9987db8b03b}" ma:sspId="9f4fc770-9e30-4a7e-9d49-5cad8851d1b4" ma:termSetId="c1a6297d-0dfe-40b3-a5c9-2e689fa1ec72" ma:anchorId="00000000-0000-0000-0000-000000000000" ma:open="false" ma:isKeyword="false">
      <xsd:complexType>
        <xsd:sequence>
          <xsd:element ref="pc:Terms" minOccurs="0" maxOccurs="1"/>
        </xsd:sequence>
      </xsd:complexType>
    </xsd:element>
    <xsd:element name="DocumentStatus_1" ma:index="21" ma:taxonomy="true" ma:internalName="DocumentStatus_1" ma:taxonomyFieldName="DocumentStatus" ma:displayName="Document Status" ma:fieldId="{e653d9f8-7d25-4bb5-be42-32f3d0f20f58}" ma:sspId="9f4fc770-9e30-4a7e-9d49-5cad8851d1b4" ma:termSetId="bc722b28-4e62-4d7a-bf70-cb15374b45d5" ma:anchorId="00000000-0000-0000-0000-000000000000" ma:open="false" ma:isKeyword="false">
      <xsd:complexType>
        <xsd:sequence>
          <xsd:element ref="pc:Terms" minOccurs="0" maxOccurs="1"/>
        </xsd:sequence>
      </xsd:complexType>
    </xsd:element>
    <xsd:element name="NDIALocation_1" ma:index="22" ma:taxonomy="true" ma:internalName="NDIALocation_1" ma:taxonomyFieldName="NDIALocation" ma:displayName="NDIA Location" ma:fieldId="{ab3aca8c-8deb-47ab-b3df-79adf1737f22}" ma:taxonomyMulti="true" ma:sspId="9f4fc770-9e30-4a7e-9d49-5cad8851d1b4" ma:termSetId="abc5f28b-2928-4173-84f3-68069e698d6a" ma:anchorId="00000000-0000-0000-0000-000000000000" ma:open="false" ma:isKeyword="false">
      <xsd:complexType>
        <xsd:sequence>
          <xsd:element ref="pc:Terms" minOccurs="0" maxOccurs="1"/>
        </xsd:sequence>
      </xsd:complexType>
    </xsd:element>
    <xsd:element name="NDIAAudience_1" ma:index="23" ma:taxonomy="true" ma:internalName="NDIAAudience_1" ma:taxonomyFieldName="NDIAAudience" ma:displayName="NDIA Audience" ma:default="-1;#All staff|60152733-a6e9-4070-8d91-7ad5c325687c" ma:fieldId="{80953672-57bc-454a-822a-283fae71a67c}" ma:taxonomyMulti="true" ma:sspId="9f4fc770-9e30-4a7e-9d49-5cad8851d1b4" ma:termSetId="c2e1a1a2-b298-42f5-a018-30de4c2dff0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6"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69E3B-2E69-4E76-90FF-9674736F98CA}">
  <ds:schemaRefs>
    <ds:schemaRef ds:uri="http://schemas.microsoft.com/sharepoint/v3/contenttype/forms"/>
  </ds:schemaRefs>
</ds:datastoreItem>
</file>

<file path=customXml/itemProps2.xml><?xml version="1.0" encoding="utf-8"?>
<ds:datastoreItem xmlns:ds="http://schemas.openxmlformats.org/officeDocument/2006/customXml" ds:itemID="{5BC32D30-8ECC-4774-B97D-08B21D6372F2}">
  <ds:schemaRefs>
    <ds:schemaRef ds:uri="http://purl.org/dc/elements/1.1/"/>
    <ds:schemaRef ds:uri="http://schemas.microsoft.com/office/2006/metadata/properties"/>
    <ds:schemaRef ds:uri="4eda4ad6-7ef7-4305-ba1e-934f809bdd01"/>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58569e35-c074-42ac-b0e0-5012f8e6d690"/>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F151686B-10E3-4C50-98A1-AB5A8BD29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69e35-c074-42ac-b0e0-5012f8e6d690"/>
    <ds:schemaRef ds:uri="4eda4ad6-7ef7-4305-ba1e-934f809bdd01"/>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A9ECA8-D8D6-4AA5-B782-975CB9864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FaHCSIA</Company>
  <LinksUpToDate>false</LinksUpToDate>
  <CharactersWithSpaces>3587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ATKINS, Zachary</dc:creator>
  <cp:keywords/>
  <dc:description/>
  <cp:lastModifiedBy>HONEY, Richard</cp:lastModifiedBy>
  <cp:revision>3</cp:revision>
  <dcterms:created xsi:type="dcterms:W3CDTF">2016-12-01T22:16:00Z</dcterms:created>
  <dcterms:modified xsi:type="dcterms:W3CDTF">2016-12-01T22:23:00Z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0x010100F428C054AD4B442F90DFE3102753E0A8000EE8AF530FDBFA44B60302A64555A1D2</vt:lpwstr>
  </property>
  <property fmtid="{D5CDD505-2E9C-101B-9397-08002B2CF9AE}" pid="3" name="TaxKeyword">
    <vt:lpwstr/>
  </property>
  <property fmtid="{D5CDD505-2E9C-101B-9397-08002B2CF9AE}" pid="4" name="NDIAAudience">
    <vt:lpwstr>1;#All staff|60152733-a6e9-4070-8d91-7ad5c325687c</vt:lpwstr>
  </property>
  <property fmtid="{D5CDD505-2E9C-101B-9397-08002B2CF9AE}" pid="5" name="DocumentStatus">
    <vt:lpwstr>12;#Approved|38d2d1ad-195e-4428-a55d-25a6b10fdc1d</vt:lpwstr>
  </property>
  <property fmtid="{D5CDD505-2E9C-101B-9397-08002B2CF9AE}" pid="6" name="NDIALocation">
    <vt:lpwstr>2;#Australia-wide|128ca0ae-5e24-49e1-a2ce-f7dc74366abc</vt:lpwstr>
  </property>
  <property fmtid="{D5CDD505-2E9C-101B-9397-08002B2CF9AE}" pid="7" name="DocumentType">
    <vt:lpwstr>20;#Template|134e8c49-a2b9-47ae-b156-db0bee5ca248</vt:lpwstr>
  </property>
</Properties>
</file>